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3F5843FE"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C96CE4">
        <w:rPr>
          <w:b/>
          <w:bCs/>
          <w:sz w:val="22"/>
          <w:szCs w:val="22"/>
        </w:rPr>
        <w:t>9</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07BC2FA7" w14:textId="2A3AB4EE" w:rsidR="00E90010" w:rsidRDefault="00E3770B" w:rsidP="0051309D">
      <w:pPr>
        <w:spacing w:before="240" w:after="120"/>
        <w:jc w:val="center"/>
        <w:rPr>
          <w:b/>
          <w:sz w:val="28"/>
          <w:szCs w:val="28"/>
        </w:rPr>
      </w:pPr>
      <w:r w:rsidRPr="00E3770B">
        <w:rPr>
          <w:b/>
          <w:sz w:val="28"/>
          <w:szCs w:val="28"/>
        </w:rPr>
        <w:t xml:space="preserve">Lotto </w:t>
      </w:r>
      <w:r w:rsidR="00C96CE4">
        <w:rPr>
          <w:b/>
          <w:sz w:val="28"/>
          <w:szCs w:val="28"/>
        </w:rPr>
        <w:t>9</w:t>
      </w:r>
      <w:r w:rsidRPr="00E3770B">
        <w:rPr>
          <w:b/>
          <w:sz w:val="28"/>
          <w:szCs w:val="28"/>
        </w:rPr>
        <w:t xml:space="preserve"> </w:t>
      </w:r>
      <w:r w:rsidR="00AA04C8">
        <w:rPr>
          <w:b/>
          <w:sz w:val="28"/>
          <w:szCs w:val="28"/>
        </w:rPr>
        <w:t>–</w:t>
      </w:r>
      <w:r w:rsidRPr="00E3770B">
        <w:rPr>
          <w:b/>
          <w:sz w:val="28"/>
          <w:szCs w:val="28"/>
        </w:rPr>
        <w:t xml:space="preserve"> </w:t>
      </w:r>
      <w:r w:rsidR="00C96CE4" w:rsidRPr="00C96CE4">
        <w:rPr>
          <w:b/>
          <w:sz w:val="28"/>
          <w:szCs w:val="28"/>
        </w:rPr>
        <w:t>LIGNANO SABBIADORO (Villaggio Bella Italia)</w:t>
      </w:r>
    </w:p>
    <w:p w14:paraId="3892E94E" w14:textId="77777777" w:rsidR="00E90010" w:rsidRDefault="00810D25" w:rsidP="00E90010">
      <w:pPr>
        <w:spacing w:before="120" w:after="120"/>
        <w:jc w:val="center"/>
        <w:rPr>
          <w:b/>
          <w:sz w:val="28"/>
          <w:szCs w:val="28"/>
        </w:rPr>
      </w:pPr>
      <w:r w:rsidRPr="00810D25">
        <w:rPr>
          <w:b/>
          <w:sz w:val="28"/>
          <w:szCs w:val="28"/>
        </w:rPr>
        <w:t>(uscita senza pernottamento)</w:t>
      </w:r>
    </w:p>
    <w:p w14:paraId="453A3037" w14:textId="7D85FC7A" w:rsidR="00401646" w:rsidRPr="00E3770B" w:rsidRDefault="00AC35B7" w:rsidP="00E90010">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810D25">
        <w:rPr>
          <w:b/>
          <w:sz w:val="28"/>
          <w:szCs w:val="28"/>
        </w:rPr>
        <w:t>7</w:t>
      </w:r>
      <w:r w:rsidR="00E3770B">
        <w:rPr>
          <w:b/>
          <w:sz w:val="28"/>
          <w:szCs w:val="28"/>
        </w:rPr>
        <w:t>0</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330D"/>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09D"/>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CE4"/>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010"/>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344"/>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1935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2214</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2025-11-18T14:30:00Z</dcterms:created>
  <dcterms:modified xsi:type="dcterms:W3CDTF">2025-11-18T14:30:00Z</dcterms:modified>
</cp:coreProperties>
</file>